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48AB973-136F-4680-9F75-B689126D284B}"/>
</file>

<file path=customXml/itemProps3.xml><?xml version="1.0" encoding="utf-8"?>
<ds:datastoreItem xmlns:ds="http://schemas.openxmlformats.org/officeDocument/2006/customXml" ds:itemID="{4E005DF0-EAC7-49F1-B907-AD3C6A16CB0A}"/>
</file>

<file path=customXml/itemProps4.xml><?xml version="1.0" encoding="utf-8"?>
<ds:datastoreItem xmlns:ds="http://schemas.openxmlformats.org/officeDocument/2006/customXml" ds:itemID="{2978118F-CDE0-4974-BB37-A5B8397D4E92}"/>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